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7A7" w:rsidRPr="00D26904" w:rsidRDefault="00D26904">
      <w:pPr>
        <w:pStyle w:val="Titre"/>
        <w:rPr>
          <w:lang w:val="fr-FR"/>
        </w:rPr>
      </w:pPr>
      <w:r w:rsidRPr="00D26904">
        <w:rPr>
          <w:lang w:val="fr-FR"/>
        </w:rPr>
        <w:t>Exemple de Trame d'incident t</w:t>
      </w:r>
      <w:r w:rsidR="002E1874" w:rsidRPr="00D26904">
        <w:rPr>
          <w:lang w:val="fr-FR"/>
        </w:rPr>
        <w:t>echnique – CVC</w:t>
      </w:r>
    </w:p>
    <w:p w:rsidR="00A267A7" w:rsidRPr="00D26904" w:rsidRDefault="002E1874">
      <w:pPr>
        <w:pStyle w:val="Titre1"/>
        <w:rPr>
          <w:lang w:val="fr-FR"/>
        </w:rPr>
      </w:pPr>
      <w:r w:rsidRPr="00D26904">
        <w:rPr>
          <w:lang w:val="fr-FR"/>
        </w:rPr>
        <w:t>1. Informations Générales</w:t>
      </w:r>
    </w:p>
    <w:p w:rsidR="00A267A7" w:rsidRPr="00D26904" w:rsidRDefault="002E1874">
      <w:pPr>
        <w:rPr>
          <w:lang w:val="fr-FR"/>
        </w:rPr>
      </w:pPr>
      <w:r w:rsidRPr="00D26904">
        <w:rPr>
          <w:lang w:val="fr-FR"/>
        </w:rPr>
        <w:t>Date &amp; Heure de signalement : ___________________________</w:t>
      </w:r>
    </w:p>
    <w:p w:rsidR="00A267A7" w:rsidRPr="00D26904" w:rsidRDefault="002E1874">
      <w:pPr>
        <w:rPr>
          <w:lang w:val="fr-FR"/>
        </w:rPr>
      </w:pPr>
      <w:r>
        <w:rPr>
          <w:lang w:val="fr-FR"/>
        </w:rPr>
        <w:t>Nom du demandeur</w:t>
      </w:r>
      <w:r w:rsidRPr="00D26904">
        <w:rPr>
          <w:lang w:val="fr-FR"/>
        </w:rPr>
        <w:t>: ___________________________</w:t>
      </w:r>
    </w:p>
    <w:p w:rsidR="00A267A7" w:rsidRPr="00D26904" w:rsidRDefault="00D26904">
      <w:pPr>
        <w:rPr>
          <w:lang w:val="fr-FR"/>
        </w:rPr>
      </w:pPr>
      <w:r w:rsidRPr="00D26904">
        <w:rPr>
          <w:lang w:val="fr-FR"/>
        </w:rPr>
        <w:t>Région</w:t>
      </w:r>
      <w:r w:rsidR="002E1874" w:rsidRPr="00D26904">
        <w:rPr>
          <w:lang w:val="fr-FR"/>
        </w:rPr>
        <w:t xml:space="preserve"> concerné</w:t>
      </w:r>
      <w:r w:rsidRPr="00D26904">
        <w:rPr>
          <w:lang w:val="fr-FR"/>
        </w:rPr>
        <w:t>e</w:t>
      </w:r>
      <w:r w:rsidR="002E1874" w:rsidRPr="00D26904">
        <w:rPr>
          <w:lang w:val="fr-FR"/>
        </w:rPr>
        <w:t xml:space="preserve"> : ___________________________</w:t>
      </w:r>
    </w:p>
    <w:p w:rsidR="00A267A7" w:rsidRPr="00D26904" w:rsidRDefault="002E1874">
      <w:pPr>
        <w:rPr>
          <w:lang w:val="fr-FR"/>
        </w:rPr>
      </w:pPr>
      <w:r w:rsidRPr="00D26904">
        <w:rPr>
          <w:lang w:val="fr-FR"/>
        </w:rPr>
        <w:t>Bâtiment / Zone / Local</w:t>
      </w:r>
      <w:r w:rsidR="00D26904" w:rsidRPr="00D26904">
        <w:rPr>
          <w:lang w:val="fr-FR"/>
        </w:rPr>
        <w:t xml:space="preserve"> / Code L</w:t>
      </w:r>
      <w:r>
        <w:rPr>
          <w:lang w:val="fr-FR"/>
        </w:rPr>
        <w:t>ouvre</w:t>
      </w:r>
      <w:r w:rsidRPr="00D26904">
        <w:rPr>
          <w:lang w:val="fr-FR"/>
        </w:rPr>
        <w:t xml:space="preserve"> : </w:t>
      </w:r>
      <w:r w:rsidRPr="00D26904">
        <w:rPr>
          <w:lang w:val="fr-FR"/>
        </w:rPr>
        <w:t>___________________________</w:t>
      </w:r>
    </w:p>
    <w:p w:rsidR="00A267A7" w:rsidRPr="00D26904" w:rsidRDefault="002E1874">
      <w:pPr>
        <w:pStyle w:val="Titre1"/>
        <w:rPr>
          <w:lang w:val="fr-FR"/>
        </w:rPr>
      </w:pPr>
      <w:r w:rsidRPr="00D26904">
        <w:rPr>
          <w:lang w:val="fr-FR"/>
        </w:rPr>
        <w:t>2. Type d’équipement concerné</w:t>
      </w:r>
    </w:p>
    <w:p w:rsidR="00A267A7" w:rsidRPr="00D26904" w:rsidRDefault="002E1874">
      <w:pPr>
        <w:rPr>
          <w:lang w:val="fr-FR"/>
        </w:rPr>
      </w:pPr>
      <w:proofErr w:type="gramStart"/>
      <w:r w:rsidRPr="00D26904">
        <w:rPr>
          <w:lang w:val="fr-FR"/>
        </w:rPr>
        <w:t>[ ]</w:t>
      </w:r>
      <w:proofErr w:type="gramEnd"/>
      <w:r w:rsidRPr="00D26904">
        <w:rPr>
          <w:lang w:val="fr-FR"/>
        </w:rPr>
        <w:t xml:space="preserve"> Chauffage    [ ] Ventilation    [ ] Climatisation    [ ] CTA (Centrale de Traitement d’Air)</w:t>
      </w:r>
    </w:p>
    <w:p w:rsidR="00A267A7" w:rsidRPr="00D26904" w:rsidRDefault="00D26904">
      <w:pPr>
        <w:rPr>
          <w:lang w:val="fr-FR"/>
        </w:rPr>
      </w:pPr>
      <w:proofErr w:type="gramStart"/>
      <w:r w:rsidRPr="00D26904">
        <w:rPr>
          <w:lang w:val="fr-FR"/>
        </w:rPr>
        <w:t>[ ]</w:t>
      </w:r>
      <w:proofErr w:type="gramEnd"/>
      <w:r w:rsidRPr="00D26904">
        <w:rPr>
          <w:lang w:val="fr-FR"/>
        </w:rPr>
        <w:t xml:space="preserve"> Humidification</w:t>
      </w:r>
      <w:r w:rsidR="002E1874" w:rsidRPr="00D26904">
        <w:rPr>
          <w:lang w:val="fr-FR"/>
        </w:rPr>
        <w:t xml:space="preserve">    [ ] Autre : ___________________________</w:t>
      </w:r>
    </w:p>
    <w:p w:rsidR="00A267A7" w:rsidRPr="00D26904" w:rsidRDefault="002E1874">
      <w:pPr>
        <w:pStyle w:val="Titre1"/>
        <w:rPr>
          <w:lang w:val="fr-FR"/>
        </w:rPr>
      </w:pPr>
      <w:r w:rsidRPr="00D26904">
        <w:rPr>
          <w:lang w:val="fr-FR"/>
        </w:rPr>
        <w:t>3. Description de l’incident</w:t>
      </w:r>
      <w:r>
        <w:rPr>
          <w:lang w:val="fr-FR"/>
        </w:rPr>
        <w:t xml:space="preserve"> et conséquences</w:t>
      </w:r>
    </w:p>
    <w:p w:rsidR="00A267A7" w:rsidRPr="00D26904" w:rsidRDefault="002E1874">
      <w:pPr>
        <w:rPr>
          <w:lang w:val="fr-FR"/>
        </w:rPr>
      </w:pPr>
      <w:r w:rsidRPr="00D26904">
        <w:rPr>
          <w:lang w:val="fr-FR"/>
        </w:rPr>
        <w:t>Décrire</w:t>
      </w:r>
      <w:r w:rsidRPr="00D26904">
        <w:rPr>
          <w:lang w:val="fr-FR"/>
        </w:rPr>
        <w:t xml:space="preserve"> précisément le dysfonctionnement observé :</w:t>
      </w:r>
    </w:p>
    <w:p w:rsidR="00A267A7" w:rsidRPr="00D26904" w:rsidRDefault="002E1874">
      <w:pPr>
        <w:rPr>
          <w:lang w:val="fr-FR"/>
        </w:rPr>
      </w:pPr>
      <w:r w:rsidRPr="00D26904">
        <w:rPr>
          <w:lang w:val="fr-FR"/>
        </w:rPr>
        <w:t>_________________________________________________________</w:t>
      </w:r>
    </w:p>
    <w:p w:rsidR="00A267A7" w:rsidRPr="00D26904" w:rsidRDefault="002E1874">
      <w:pPr>
        <w:rPr>
          <w:lang w:val="fr-FR"/>
        </w:rPr>
      </w:pPr>
      <w:r w:rsidRPr="00D26904">
        <w:rPr>
          <w:lang w:val="fr-FR"/>
        </w:rPr>
        <w:t>_________________________________________________________</w:t>
      </w:r>
    </w:p>
    <w:p w:rsidR="00A267A7" w:rsidRPr="00D26904" w:rsidRDefault="002E1874">
      <w:pPr>
        <w:pStyle w:val="Titre1"/>
        <w:rPr>
          <w:lang w:val="fr-FR"/>
        </w:rPr>
      </w:pPr>
      <w:r w:rsidRPr="00D26904">
        <w:rPr>
          <w:lang w:val="fr-FR"/>
        </w:rPr>
        <w:t>4. Contexte de survenue</w:t>
      </w:r>
    </w:p>
    <w:p w:rsidR="00A267A7" w:rsidRPr="00D26904" w:rsidRDefault="002E1874">
      <w:pPr>
        <w:rPr>
          <w:lang w:val="fr-FR"/>
        </w:rPr>
      </w:pPr>
      <w:r w:rsidRPr="00D26904">
        <w:rPr>
          <w:lang w:val="fr-FR"/>
        </w:rPr>
        <w:t>Depuis quand le problème est-il constaté ?</w:t>
      </w:r>
    </w:p>
    <w:p w:rsidR="00A267A7" w:rsidRPr="00D26904" w:rsidRDefault="002E1874">
      <w:pPr>
        <w:rPr>
          <w:lang w:val="fr-FR"/>
        </w:rPr>
      </w:pPr>
      <w:r w:rsidRPr="00D26904">
        <w:rPr>
          <w:lang w:val="fr-FR"/>
        </w:rPr>
        <w:t>L’incident est-il récurrent ?</w:t>
      </w:r>
    </w:p>
    <w:p w:rsidR="00A267A7" w:rsidRPr="00D26904" w:rsidRDefault="002E1874">
      <w:pPr>
        <w:rPr>
          <w:lang w:val="fr-FR"/>
        </w:rPr>
      </w:pPr>
      <w:r w:rsidRPr="00D26904">
        <w:rPr>
          <w:lang w:val="fr-FR"/>
        </w:rPr>
        <w:t xml:space="preserve">Impact sur l’activité : </w:t>
      </w:r>
      <w:proofErr w:type="gramStart"/>
      <w:r w:rsidRPr="00D26904">
        <w:rPr>
          <w:lang w:val="fr-FR"/>
        </w:rPr>
        <w:t xml:space="preserve">   [</w:t>
      </w:r>
      <w:proofErr w:type="gramEnd"/>
      <w:r w:rsidRPr="00D26904">
        <w:rPr>
          <w:lang w:val="fr-FR"/>
        </w:rPr>
        <w:t xml:space="preserve"> ] Faible    [ ] Modéré    [ ] Critique</w:t>
      </w:r>
    </w:p>
    <w:p w:rsidR="00A267A7" w:rsidRPr="00D26904" w:rsidRDefault="002E1874">
      <w:pPr>
        <w:pStyle w:val="Titre1"/>
        <w:rPr>
          <w:lang w:val="fr-FR"/>
        </w:rPr>
      </w:pPr>
      <w:r w:rsidRPr="00D26904">
        <w:rPr>
          <w:lang w:val="fr-FR"/>
        </w:rPr>
        <w:t>5. Actions effectuées (le cas échéant)</w:t>
      </w:r>
    </w:p>
    <w:p w:rsidR="00A267A7" w:rsidRPr="00D26904" w:rsidRDefault="002E1874">
      <w:pPr>
        <w:rPr>
          <w:lang w:val="fr-FR"/>
        </w:rPr>
      </w:pPr>
      <w:r w:rsidRPr="00D26904">
        <w:rPr>
          <w:lang w:val="fr-FR"/>
        </w:rPr>
        <w:t>Tentatives de remise en marche, vérifications ou interventions déjà réalisées :</w:t>
      </w:r>
    </w:p>
    <w:p w:rsidR="00A267A7" w:rsidRPr="00D26904" w:rsidRDefault="002E1874">
      <w:pPr>
        <w:rPr>
          <w:lang w:val="fr-FR"/>
        </w:rPr>
      </w:pPr>
      <w:r w:rsidRPr="00D26904">
        <w:rPr>
          <w:lang w:val="fr-FR"/>
        </w:rPr>
        <w:t>_________________________________________________________</w:t>
      </w:r>
    </w:p>
    <w:p w:rsidR="00D26904" w:rsidRPr="00D26904" w:rsidRDefault="002E1874" w:rsidP="002E1874">
      <w:pPr>
        <w:rPr>
          <w:lang w:val="fr-FR"/>
        </w:rPr>
      </w:pPr>
      <w:r w:rsidRPr="00D26904">
        <w:rPr>
          <w:lang w:val="fr-FR"/>
        </w:rPr>
        <w:t>__________</w:t>
      </w:r>
      <w:r w:rsidRPr="00D26904">
        <w:rPr>
          <w:lang w:val="fr-FR"/>
        </w:rPr>
        <w:t>_______________</w:t>
      </w:r>
      <w:r>
        <w:rPr>
          <w:lang w:val="fr-FR"/>
        </w:rPr>
        <w:t>_______________________________</w:t>
      </w:r>
    </w:p>
    <w:p w:rsidR="00D26904" w:rsidRDefault="00D26904">
      <w:pPr>
        <w:pStyle w:val="Titre1"/>
        <w:rPr>
          <w:lang w:val="fr-FR"/>
        </w:rPr>
      </w:pPr>
      <w:r w:rsidRPr="00D26904">
        <w:rPr>
          <w:lang w:val="fr-FR"/>
        </w:rPr>
        <w:t>6. Mise en place d’équipements temporaires</w:t>
      </w:r>
    </w:p>
    <w:p w:rsidR="002E1874" w:rsidRDefault="002E1874" w:rsidP="002E1874">
      <w:pPr>
        <w:rPr>
          <w:lang w:val="fr-FR"/>
        </w:rPr>
      </w:pPr>
      <w:r>
        <w:rPr>
          <w:lang w:val="fr-FR"/>
        </w:rPr>
        <w:t>Equipements mobiles mis en place :</w:t>
      </w:r>
    </w:p>
    <w:p w:rsidR="002E1874" w:rsidRPr="00D26904" w:rsidRDefault="002E1874" w:rsidP="002E1874">
      <w:pPr>
        <w:rPr>
          <w:lang w:val="fr-FR"/>
        </w:rPr>
      </w:pPr>
      <w:proofErr w:type="gramStart"/>
      <w:r>
        <w:rPr>
          <w:lang w:val="fr-FR"/>
        </w:rPr>
        <w:t>[ ]</w:t>
      </w:r>
      <w:proofErr w:type="gramEnd"/>
      <w:r>
        <w:rPr>
          <w:lang w:val="fr-FR"/>
        </w:rPr>
        <w:t xml:space="preserve"> Radiateur    [ ] Climatisation mobile    [ ] Humidificateur</w:t>
      </w:r>
      <w:r w:rsidRPr="00D26904">
        <w:rPr>
          <w:lang w:val="fr-FR"/>
        </w:rPr>
        <w:t xml:space="preserve">    [ ] </w:t>
      </w:r>
      <w:proofErr w:type="spellStart"/>
      <w:r>
        <w:rPr>
          <w:lang w:val="fr-FR"/>
        </w:rPr>
        <w:t>Deshumidificateur</w:t>
      </w:r>
      <w:proofErr w:type="spellEnd"/>
    </w:p>
    <w:p w:rsidR="002E1874" w:rsidRPr="002E1874" w:rsidRDefault="002E1874" w:rsidP="002E1874">
      <w:pPr>
        <w:rPr>
          <w:lang w:val="fr-FR"/>
        </w:rPr>
      </w:pPr>
      <w:r w:rsidRPr="00D26904">
        <w:rPr>
          <w:lang w:val="fr-FR"/>
        </w:rPr>
        <w:t xml:space="preserve">[ ] </w:t>
      </w:r>
      <w:r>
        <w:rPr>
          <w:lang w:val="fr-FR"/>
        </w:rPr>
        <w:t>Autre :</w:t>
      </w:r>
      <w:bookmarkStart w:id="0" w:name="_GoBack"/>
      <w:bookmarkEnd w:id="0"/>
    </w:p>
    <w:p w:rsidR="00A267A7" w:rsidRPr="00D26904" w:rsidRDefault="00D26904">
      <w:pPr>
        <w:pStyle w:val="Titre1"/>
        <w:rPr>
          <w:lang w:val="fr-FR"/>
        </w:rPr>
      </w:pPr>
      <w:r w:rsidRPr="00D26904">
        <w:rPr>
          <w:lang w:val="fr-FR"/>
        </w:rPr>
        <w:t>7</w:t>
      </w:r>
      <w:r w:rsidR="002E1874" w:rsidRPr="00D26904">
        <w:rPr>
          <w:lang w:val="fr-FR"/>
        </w:rPr>
        <w:t>. Photos / Pièces jointes</w:t>
      </w:r>
    </w:p>
    <w:p w:rsidR="00A267A7" w:rsidRPr="00D26904" w:rsidRDefault="002E1874">
      <w:pPr>
        <w:rPr>
          <w:lang w:val="fr-FR"/>
        </w:rPr>
      </w:pPr>
      <w:r w:rsidRPr="00D26904">
        <w:rPr>
          <w:lang w:val="fr-FR"/>
        </w:rPr>
        <w:t>Ajouter des éléments visuels</w:t>
      </w:r>
      <w:r w:rsidR="00D26904" w:rsidRPr="00D26904">
        <w:rPr>
          <w:lang w:val="fr-FR"/>
        </w:rPr>
        <w:t>, relevés</w:t>
      </w:r>
      <w:r w:rsidRPr="00D26904">
        <w:rPr>
          <w:lang w:val="fr-FR"/>
        </w:rPr>
        <w:t xml:space="preserve"> ou captures utiles à la compréhension.</w:t>
      </w:r>
    </w:p>
    <w:p w:rsidR="00A267A7" w:rsidRPr="00D26904" w:rsidRDefault="00D26904">
      <w:pPr>
        <w:pStyle w:val="Titre1"/>
        <w:rPr>
          <w:lang w:val="fr-FR"/>
        </w:rPr>
      </w:pPr>
      <w:r w:rsidRPr="00D26904">
        <w:rPr>
          <w:lang w:val="fr-FR"/>
        </w:rPr>
        <w:lastRenderedPageBreak/>
        <w:t>8</w:t>
      </w:r>
      <w:r w:rsidR="002E1874" w:rsidRPr="00D26904">
        <w:rPr>
          <w:lang w:val="fr-FR"/>
        </w:rPr>
        <w:t>. Demande / Suivi attendu</w:t>
      </w:r>
    </w:p>
    <w:p w:rsidR="00A267A7" w:rsidRPr="00D26904" w:rsidRDefault="002E1874">
      <w:pPr>
        <w:rPr>
          <w:lang w:val="fr-FR"/>
        </w:rPr>
      </w:pPr>
      <w:r w:rsidRPr="00D26904">
        <w:rPr>
          <w:lang w:val="fr-FR"/>
        </w:rPr>
        <w:t>Intervention urgente requise ?</w:t>
      </w:r>
    </w:p>
    <w:p w:rsidR="00A267A7" w:rsidRPr="00D26904" w:rsidRDefault="002E1874">
      <w:pPr>
        <w:rPr>
          <w:lang w:val="fr-FR"/>
        </w:rPr>
      </w:pPr>
      <w:r w:rsidRPr="00D26904">
        <w:rPr>
          <w:lang w:val="fr-FR"/>
        </w:rPr>
        <w:t xml:space="preserve">Type de réponse attendue : </w:t>
      </w:r>
      <w:proofErr w:type="gramStart"/>
      <w:r w:rsidRPr="00D26904">
        <w:rPr>
          <w:lang w:val="fr-FR"/>
        </w:rPr>
        <w:t xml:space="preserve">   [</w:t>
      </w:r>
      <w:proofErr w:type="gramEnd"/>
      <w:r w:rsidRPr="00D26904">
        <w:rPr>
          <w:lang w:val="fr-FR"/>
        </w:rPr>
        <w:t xml:space="preserve"> ] Diagnostic    [ ] Rép</w:t>
      </w:r>
      <w:r w:rsidRPr="00D26904">
        <w:rPr>
          <w:lang w:val="fr-FR"/>
        </w:rPr>
        <w:t>aration    [ ] Devis    [ ] Remplacement</w:t>
      </w:r>
    </w:p>
    <w:sectPr w:rsidR="00A267A7" w:rsidRPr="00D2690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2E1874"/>
    <w:rsid w:val="00326F90"/>
    <w:rsid w:val="00A267A7"/>
    <w:rsid w:val="00AA1D8D"/>
    <w:rsid w:val="00B47730"/>
    <w:rsid w:val="00CB0664"/>
    <w:rsid w:val="00D2690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D4DED4"/>
  <w14:defaultImageDpi w14:val="300"/>
  <w15:docId w15:val="{7DA52683-E021-4AEA-BCD1-834AA3BA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440498-3B8D-434F-869E-ACC71F327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Herbaut Laurent</cp:lastModifiedBy>
  <cp:revision>3</cp:revision>
  <dcterms:created xsi:type="dcterms:W3CDTF">2025-06-18T16:12:00Z</dcterms:created>
  <dcterms:modified xsi:type="dcterms:W3CDTF">2025-06-18T16:15:00Z</dcterms:modified>
  <cp:category/>
</cp:coreProperties>
</file>